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孙谨怡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孙谨怡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孙谨怡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孙谨怡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程成/王美子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白宇/韩智涛/高磊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严如根/高磊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白宇/韩智涛/高磊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